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1249554" name="e6383630-87fb-11f0-b12f-0152e23a8b1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0431677" name="e6383630-87fb-11f0-b12f-0152e23a8b1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720099" name="edc4bcc0-87fb-11f0-90c1-e7a13465e93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3178224" name="edc4bcc0-87fb-11f0-90c1-e7a13465e93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89018209" name="3bbe7010-87fc-11f0-a7b6-1f9f6459eeb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0169172" name="3bbe7010-87fc-11f0-a7b6-1f9f6459eeb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251598" name="3f19a900-87fc-11f0-9e5a-6b895decc48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1926915" name="3f19a900-87fc-11f0-9e5a-6b895decc48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9338843" name="1e2871f0-8800-11f0-b45d-5730e3de7c3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9389874" name="1e2871f0-8800-11f0-b45d-5730e3de7c3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4068619" name="2184e360-8800-11f0-8f02-555238e638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8636142" name="2184e360-8800-11f0-8f02-555238e638c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Tellstrasse 23, 9400 Rorschach</w:t>
          </w:r>
        </w:p>
        <w:p>
          <w:pPr>
            <w:spacing w:before="0" w:after="0"/>
          </w:pPr>
          <w:r>
            <w:t>471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